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王礼宁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9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南京市中西医结合医院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南京市中西医结合医院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常熟市中医医院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常熟市中医医院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江阴市中医院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江阴市中医院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张家港市中医医院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张家港市中医医院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